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9A7BAB" w14:textId="77777777" w:rsidR="000037DE" w:rsidRPr="00B47DFB" w:rsidRDefault="003658BF">
      <w:pPr>
        <w:jc w:val="both"/>
        <w:rPr>
          <w:rFonts w:ascii="Calibri Light" w:hAnsi="Calibri Light" w:cs="Calibri Light"/>
        </w:rPr>
      </w:pPr>
      <w:r w:rsidRPr="00B47DFB">
        <w:rPr>
          <w:rFonts w:ascii="Calibri Light" w:hAnsi="Calibri Light" w:cs="Calibri Light"/>
          <w:b/>
        </w:rPr>
        <w:t>VOLIKIRI</w:t>
      </w:r>
    </w:p>
    <w:p w14:paraId="4B87110F" w14:textId="77777777" w:rsidR="000037DE" w:rsidRPr="00B47DFB" w:rsidRDefault="000037DE">
      <w:pPr>
        <w:rPr>
          <w:rFonts w:ascii="Calibri Light" w:hAnsi="Calibri Light" w:cs="Calibri Light"/>
        </w:rPr>
      </w:pPr>
    </w:p>
    <w:p w14:paraId="17A6404C" w14:textId="6D89AB26" w:rsidR="000037DE" w:rsidRPr="00B47DFB" w:rsidRDefault="003658BF">
      <w:pPr>
        <w:jc w:val="both"/>
        <w:rPr>
          <w:rFonts w:ascii="Calibri Light" w:hAnsi="Calibri Light" w:cs="Calibri Light"/>
        </w:rPr>
      </w:pPr>
      <w:proofErr w:type="spellStart"/>
      <w:r w:rsidRPr="00B47DFB">
        <w:rPr>
          <w:rFonts w:ascii="Calibri Light" w:hAnsi="Calibri Light" w:cs="Calibri Light"/>
        </w:rPr>
        <w:t>Klient</w:t>
      </w:r>
      <w:proofErr w:type="spellEnd"/>
      <w:r w:rsidRPr="00B47DFB">
        <w:rPr>
          <w:rFonts w:ascii="Calibri Light" w:hAnsi="Calibri Light" w:cs="Calibri Light"/>
        </w:rPr>
        <w:t xml:space="preserve">: FIE </w:t>
      </w:r>
      <w:proofErr w:type="spellStart"/>
      <w:r w:rsidRPr="00B47DFB">
        <w:rPr>
          <w:rFonts w:ascii="Calibri Light" w:hAnsi="Calibri Light" w:cs="Calibri Light"/>
        </w:rPr>
        <w:t>Tallinna</w:t>
      </w:r>
      <w:proofErr w:type="spellEnd"/>
      <w:r w:rsidRPr="00B47DFB">
        <w:rPr>
          <w:rFonts w:ascii="Calibri Light" w:hAnsi="Calibri Light" w:cs="Calibri Light"/>
        </w:rPr>
        <w:t xml:space="preserve"> </w:t>
      </w:r>
      <w:proofErr w:type="spellStart"/>
      <w:r w:rsidRPr="00B47DFB">
        <w:rPr>
          <w:rFonts w:ascii="Calibri Light" w:hAnsi="Calibri Light" w:cs="Calibri Light"/>
        </w:rPr>
        <w:t>Kohtutäitur</w:t>
      </w:r>
      <w:proofErr w:type="spellEnd"/>
      <w:r w:rsidRPr="00B47DFB">
        <w:rPr>
          <w:rFonts w:ascii="Calibri Light" w:hAnsi="Calibri Light" w:cs="Calibri Light"/>
        </w:rPr>
        <w:t xml:space="preserve"> Marek Laanemets</w:t>
      </w:r>
    </w:p>
    <w:p w14:paraId="5FFD60E6" w14:textId="77777777" w:rsidR="000037DE" w:rsidRPr="00B47DFB" w:rsidRDefault="003658BF">
      <w:pPr>
        <w:jc w:val="both"/>
        <w:rPr>
          <w:rFonts w:ascii="Calibri Light" w:hAnsi="Calibri Light" w:cs="Calibri Light"/>
        </w:rPr>
      </w:pPr>
      <w:r w:rsidRPr="00B47DFB">
        <w:rPr>
          <w:rFonts w:ascii="Calibri Light" w:hAnsi="Calibri Light" w:cs="Calibri Light"/>
        </w:rPr>
        <w:t>Registrikood: 17301616</w:t>
      </w:r>
    </w:p>
    <w:p w14:paraId="167B47BA" w14:textId="77777777" w:rsidR="000037DE" w:rsidRDefault="003658BF">
      <w:pPr>
        <w:jc w:val="both"/>
        <w:rPr>
          <w:rFonts w:ascii="Calibri Light" w:hAnsi="Calibri Light" w:cs="Calibri Light"/>
        </w:rPr>
      </w:pPr>
      <w:r w:rsidRPr="00B47DFB">
        <w:rPr>
          <w:rFonts w:ascii="Calibri Light" w:hAnsi="Calibri Light" w:cs="Calibri Light"/>
        </w:rPr>
        <w:t xml:space="preserve">Esindaja nimi ja </w:t>
      </w:r>
      <w:proofErr w:type="spellStart"/>
      <w:r w:rsidRPr="00B47DFB">
        <w:rPr>
          <w:rFonts w:ascii="Calibri Light" w:hAnsi="Calibri Light" w:cs="Calibri Light"/>
        </w:rPr>
        <w:t>amet</w:t>
      </w:r>
      <w:proofErr w:type="spellEnd"/>
      <w:r w:rsidRPr="00B47DFB">
        <w:rPr>
          <w:rFonts w:ascii="Calibri Light" w:hAnsi="Calibri Light" w:cs="Calibri Light"/>
        </w:rPr>
        <w:t xml:space="preserve">: </w:t>
      </w:r>
      <w:proofErr w:type="spellStart"/>
      <w:r w:rsidRPr="00B47DFB">
        <w:rPr>
          <w:rFonts w:ascii="Calibri Light" w:hAnsi="Calibri Light" w:cs="Calibri Light"/>
        </w:rPr>
        <w:t>Kohtutäitur</w:t>
      </w:r>
      <w:proofErr w:type="spellEnd"/>
      <w:r w:rsidRPr="00B47DFB">
        <w:rPr>
          <w:rFonts w:ascii="Calibri Light" w:hAnsi="Calibri Light" w:cs="Calibri Light"/>
        </w:rPr>
        <w:t xml:space="preserve"> Marek Laanemets</w:t>
      </w:r>
    </w:p>
    <w:p w14:paraId="17A51793" w14:textId="05C07799" w:rsidR="00B47DFB" w:rsidRDefault="00B47DFB" w:rsidP="00B47DFB">
      <w:pPr>
        <w:jc w:val="both"/>
        <w:rPr>
          <w:rFonts w:ascii="Calibri Light" w:hAnsi="Calibri Light" w:cs="Calibri Light"/>
        </w:rPr>
      </w:pPr>
      <w:proofErr w:type="spellStart"/>
      <w:r w:rsidRPr="00B47DFB">
        <w:rPr>
          <w:rFonts w:ascii="Calibri Light" w:hAnsi="Calibri Light" w:cs="Calibri Light"/>
        </w:rPr>
        <w:t>E-</w:t>
      </w:r>
      <w:proofErr w:type="gramStart"/>
      <w:r w:rsidRPr="00B47DFB">
        <w:rPr>
          <w:rFonts w:ascii="Calibri Light" w:hAnsi="Calibri Light" w:cs="Calibri Light"/>
        </w:rPr>
        <w:t>post:</w:t>
      </w:r>
      <w:r>
        <w:rPr>
          <w:rFonts w:ascii="Calibri Light" w:hAnsi="Calibri Light" w:cs="Calibri Light"/>
        </w:rPr>
        <w:t>marek.laanemets@kohtutaitur.eu</w:t>
      </w:r>
      <w:proofErr w:type="spellEnd"/>
      <w:proofErr w:type="gramEnd"/>
    </w:p>
    <w:p w14:paraId="3C33ABB8" w14:textId="0AD0A68B" w:rsidR="00B47DFB" w:rsidRPr="00B47DFB" w:rsidRDefault="00B47DFB" w:rsidP="00B47DFB">
      <w:pPr>
        <w:jc w:val="both"/>
        <w:rPr>
          <w:rFonts w:ascii="Calibri Light" w:hAnsi="Calibri Light" w:cs="Calibri Light"/>
        </w:rPr>
      </w:pPr>
      <w:proofErr w:type="spellStart"/>
      <w:r w:rsidRPr="00B47DFB">
        <w:rPr>
          <w:rFonts w:ascii="Calibri Light" w:hAnsi="Calibri Light" w:cs="Calibri Light"/>
        </w:rPr>
        <w:t>Telefon</w:t>
      </w:r>
      <w:proofErr w:type="spellEnd"/>
      <w:r w:rsidRPr="00B47DFB">
        <w:rPr>
          <w:rFonts w:ascii="Calibri Light" w:hAnsi="Calibri Light" w:cs="Calibri Light"/>
        </w:rPr>
        <w:t xml:space="preserve">: </w:t>
      </w:r>
      <w:r>
        <w:rPr>
          <w:rFonts w:ascii="Calibri Light" w:hAnsi="Calibri Light" w:cs="Calibri Light"/>
        </w:rPr>
        <w:t>+3725643302</w:t>
      </w:r>
    </w:p>
    <w:p w14:paraId="05F0C6D4" w14:textId="77777777" w:rsidR="00B47DFB" w:rsidRPr="00B47DFB" w:rsidRDefault="00B47DFB">
      <w:pPr>
        <w:jc w:val="both"/>
        <w:rPr>
          <w:rFonts w:ascii="Calibri Light" w:hAnsi="Calibri Light" w:cs="Calibri Light"/>
        </w:rPr>
      </w:pPr>
    </w:p>
    <w:p w14:paraId="21582998" w14:textId="77777777" w:rsidR="000037DE" w:rsidRPr="00B47DFB" w:rsidRDefault="003658BF">
      <w:pPr>
        <w:jc w:val="both"/>
        <w:rPr>
          <w:rFonts w:ascii="Calibri Light" w:hAnsi="Calibri Light" w:cs="Calibri Light"/>
        </w:rPr>
      </w:pPr>
      <w:proofErr w:type="spellStart"/>
      <w:r w:rsidRPr="00B47DFB">
        <w:rPr>
          <w:rFonts w:ascii="Calibri Light" w:hAnsi="Calibri Light" w:cs="Calibri Light"/>
        </w:rPr>
        <w:t>Käesolevaga</w:t>
      </w:r>
      <w:proofErr w:type="spellEnd"/>
      <w:r w:rsidRPr="00B47DFB">
        <w:rPr>
          <w:rFonts w:ascii="Calibri Light" w:hAnsi="Calibri Light" w:cs="Calibri Light"/>
        </w:rPr>
        <w:t xml:space="preserve"> </w:t>
      </w:r>
      <w:proofErr w:type="spellStart"/>
      <w:r w:rsidRPr="00B47DFB">
        <w:rPr>
          <w:rFonts w:ascii="Calibri Light" w:hAnsi="Calibri Light" w:cs="Calibri Light"/>
        </w:rPr>
        <w:t>volitab</w:t>
      </w:r>
      <w:proofErr w:type="spellEnd"/>
      <w:r w:rsidRPr="00B47DFB">
        <w:rPr>
          <w:rFonts w:ascii="Calibri Light" w:hAnsi="Calibri Light" w:cs="Calibri Light"/>
        </w:rPr>
        <w:t xml:space="preserve"> </w:t>
      </w:r>
      <w:proofErr w:type="spellStart"/>
      <w:r w:rsidRPr="00B47DFB">
        <w:rPr>
          <w:rFonts w:ascii="Calibri Light" w:hAnsi="Calibri Light" w:cs="Calibri Light"/>
        </w:rPr>
        <w:t>Kohtutäitur</w:t>
      </w:r>
      <w:proofErr w:type="spellEnd"/>
      <w:r w:rsidRPr="00B47DFB">
        <w:rPr>
          <w:rFonts w:ascii="Calibri Light" w:hAnsi="Calibri Light" w:cs="Calibri Light"/>
        </w:rPr>
        <w:t xml:space="preserve"> Marek Laanemets alljärgnevaid isikuid esindama klienti kõigis küsimustes, mis puudutavad X-tee teenuseid ning muid sarnaseid elektroonilise andmevahetusega seotud teenuseid, mille abil saab kohtutäitur täita talle seadusega määratud tööülesandeid, sh esitada ja hallata vastavaid liitumisi ning teenuseid.</w:t>
      </w:r>
    </w:p>
    <w:p w14:paraId="4E4076FF" w14:textId="77777777" w:rsidR="000037DE" w:rsidRPr="00B47DFB" w:rsidRDefault="000037DE">
      <w:pPr>
        <w:rPr>
          <w:rFonts w:ascii="Calibri Light" w:hAnsi="Calibri Light" w:cs="Calibri Light"/>
        </w:rPr>
      </w:pPr>
    </w:p>
    <w:p w14:paraId="1A21F91E" w14:textId="77777777" w:rsidR="000037DE" w:rsidRPr="00B47DFB" w:rsidRDefault="003658BF">
      <w:pPr>
        <w:jc w:val="both"/>
        <w:rPr>
          <w:rFonts w:ascii="Calibri Light" w:hAnsi="Calibri Light" w:cs="Calibri Light"/>
        </w:rPr>
      </w:pPr>
      <w:r w:rsidRPr="00B47DFB">
        <w:rPr>
          <w:rFonts w:ascii="Calibri Light" w:hAnsi="Calibri Light" w:cs="Calibri Light"/>
          <w:b/>
        </w:rPr>
        <w:t>Volitatud esindajad:</w:t>
      </w:r>
    </w:p>
    <w:p w14:paraId="245EBDA1" w14:textId="77777777" w:rsidR="000037DE" w:rsidRPr="00B47DFB" w:rsidRDefault="000037DE">
      <w:pPr>
        <w:rPr>
          <w:rFonts w:ascii="Calibri Light" w:hAnsi="Calibri Light" w:cs="Calibri Light"/>
        </w:rPr>
      </w:pPr>
    </w:p>
    <w:p w14:paraId="619D9923" w14:textId="77777777" w:rsidR="000037DE" w:rsidRPr="00B47DFB" w:rsidRDefault="003658BF">
      <w:pPr>
        <w:jc w:val="both"/>
        <w:rPr>
          <w:rFonts w:ascii="Calibri Light" w:hAnsi="Calibri Light" w:cs="Calibri Light"/>
        </w:rPr>
      </w:pPr>
      <w:r w:rsidRPr="00B47DFB">
        <w:rPr>
          <w:rFonts w:ascii="Calibri Light" w:hAnsi="Calibri Light" w:cs="Calibri Light"/>
        </w:rPr>
        <w:t>1) Tanel Teimann</w:t>
      </w:r>
    </w:p>
    <w:p w14:paraId="7608B0C6" w14:textId="2FAD0043" w:rsidR="000037DE" w:rsidRPr="00B47DFB" w:rsidRDefault="003658BF">
      <w:pPr>
        <w:jc w:val="both"/>
        <w:rPr>
          <w:rFonts w:ascii="Calibri Light" w:hAnsi="Calibri Light" w:cs="Calibri Light"/>
        </w:rPr>
      </w:pPr>
      <w:r w:rsidRPr="00B47DFB">
        <w:rPr>
          <w:rFonts w:ascii="Calibri Light" w:hAnsi="Calibri Light" w:cs="Calibri Light"/>
        </w:rPr>
        <w:t xml:space="preserve">   </w:t>
      </w:r>
      <w:proofErr w:type="spellStart"/>
      <w:r w:rsidRPr="00B47DFB">
        <w:rPr>
          <w:rFonts w:ascii="Calibri Light" w:hAnsi="Calibri Light" w:cs="Calibri Light"/>
        </w:rPr>
        <w:t>Isikukood</w:t>
      </w:r>
      <w:proofErr w:type="spellEnd"/>
      <w:r w:rsidRPr="00B47DFB">
        <w:rPr>
          <w:rFonts w:ascii="Calibri Light" w:hAnsi="Calibri Light" w:cs="Calibri Light"/>
        </w:rPr>
        <w:t>:</w:t>
      </w:r>
      <w:r w:rsidR="00B47DFB">
        <w:rPr>
          <w:rFonts w:ascii="Calibri Light" w:hAnsi="Calibri Light" w:cs="Calibri Light"/>
        </w:rPr>
        <w:t xml:space="preserve"> 37601106017</w:t>
      </w:r>
    </w:p>
    <w:p w14:paraId="46728CB2" w14:textId="72E3D819" w:rsidR="000037DE" w:rsidRPr="00B47DFB" w:rsidRDefault="003658BF">
      <w:pPr>
        <w:jc w:val="both"/>
        <w:rPr>
          <w:rFonts w:ascii="Calibri Light" w:hAnsi="Calibri Light" w:cs="Calibri Light"/>
        </w:rPr>
      </w:pPr>
      <w:r w:rsidRPr="00B47DFB">
        <w:rPr>
          <w:rFonts w:ascii="Calibri Light" w:hAnsi="Calibri Light" w:cs="Calibri Light"/>
        </w:rPr>
        <w:t xml:space="preserve">   E-post: </w:t>
      </w:r>
      <w:r w:rsidR="00B47DFB">
        <w:rPr>
          <w:rFonts w:ascii="Calibri Light" w:hAnsi="Calibri Light" w:cs="Calibri Light"/>
        </w:rPr>
        <w:t>tanel@verdic.ee</w:t>
      </w:r>
    </w:p>
    <w:p w14:paraId="338C70BE" w14:textId="0AFAD9E4" w:rsidR="000037DE" w:rsidRPr="00B47DFB" w:rsidRDefault="003658BF">
      <w:pPr>
        <w:jc w:val="both"/>
        <w:rPr>
          <w:rFonts w:ascii="Calibri Light" w:hAnsi="Calibri Light" w:cs="Calibri Light"/>
        </w:rPr>
      </w:pPr>
      <w:r w:rsidRPr="00B47DFB">
        <w:rPr>
          <w:rFonts w:ascii="Calibri Light" w:hAnsi="Calibri Light" w:cs="Calibri Light"/>
        </w:rPr>
        <w:t xml:space="preserve">   </w:t>
      </w:r>
      <w:proofErr w:type="spellStart"/>
      <w:r w:rsidRPr="00B47DFB">
        <w:rPr>
          <w:rFonts w:ascii="Calibri Light" w:hAnsi="Calibri Light" w:cs="Calibri Light"/>
        </w:rPr>
        <w:t>Telefon</w:t>
      </w:r>
      <w:proofErr w:type="spellEnd"/>
      <w:r w:rsidRPr="00B47DFB">
        <w:rPr>
          <w:rFonts w:ascii="Calibri Light" w:hAnsi="Calibri Light" w:cs="Calibri Light"/>
        </w:rPr>
        <w:t>:</w:t>
      </w:r>
      <w:r w:rsidR="00B47DFB">
        <w:rPr>
          <w:rFonts w:ascii="Calibri Light" w:hAnsi="Calibri Light" w:cs="Calibri Light"/>
        </w:rPr>
        <w:t xml:space="preserve"> +3725104661</w:t>
      </w:r>
    </w:p>
    <w:p w14:paraId="2DCDE7F7" w14:textId="77777777" w:rsidR="000037DE" w:rsidRPr="00B47DFB" w:rsidRDefault="000037DE">
      <w:pPr>
        <w:rPr>
          <w:rFonts w:ascii="Calibri Light" w:hAnsi="Calibri Light" w:cs="Calibri Light"/>
        </w:rPr>
      </w:pPr>
    </w:p>
    <w:p w14:paraId="4F48B862" w14:textId="77777777" w:rsidR="000037DE" w:rsidRPr="00B47DFB" w:rsidRDefault="003658BF">
      <w:pPr>
        <w:jc w:val="both"/>
        <w:rPr>
          <w:rFonts w:ascii="Calibri Light" w:hAnsi="Calibri Light" w:cs="Calibri Light"/>
        </w:rPr>
      </w:pPr>
      <w:r w:rsidRPr="00B47DFB">
        <w:rPr>
          <w:rFonts w:ascii="Calibri Light" w:hAnsi="Calibri Light" w:cs="Calibri Light"/>
        </w:rPr>
        <w:t>2) Markus Teimann</w:t>
      </w:r>
    </w:p>
    <w:p w14:paraId="33D676A5" w14:textId="77777777" w:rsidR="000037DE" w:rsidRPr="00B47DFB" w:rsidRDefault="003658BF">
      <w:pPr>
        <w:jc w:val="both"/>
        <w:rPr>
          <w:rFonts w:ascii="Calibri Light" w:hAnsi="Calibri Light" w:cs="Calibri Light"/>
        </w:rPr>
      </w:pPr>
      <w:r w:rsidRPr="00B47DFB">
        <w:rPr>
          <w:rFonts w:ascii="Calibri Light" w:hAnsi="Calibri Light" w:cs="Calibri Light"/>
        </w:rPr>
        <w:t xml:space="preserve">   Isikukood: 50112270235</w:t>
      </w:r>
    </w:p>
    <w:p w14:paraId="45927920" w14:textId="4B83DF08" w:rsidR="000037DE" w:rsidRPr="00B47DFB" w:rsidRDefault="003658BF">
      <w:pPr>
        <w:jc w:val="both"/>
        <w:rPr>
          <w:rFonts w:ascii="Calibri Light" w:hAnsi="Calibri Light" w:cs="Calibri Light"/>
        </w:rPr>
      </w:pPr>
      <w:r w:rsidRPr="00B47DFB">
        <w:rPr>
          <w:rFonts w:ascii="Calibri Light" w:hAnsi="Calibri Light" w:cs="Calibri Light"/>
        </w:rPr>
        <w:t xml:space="preserve">   E-post: </w:t>
      </w:r>
      <w:r w:rsidR="00B47DFB">
        <w:rPr>
          <w:rFonts w:ascii="Calibri Light" w:hAnsi="Calibri Light" w:cs="Calibri Light"/>
        </w:rPr>
        <w:t>markus@verdic.ee</w:t>
      </w:r>
    </w:p>
    <w:p w14:paraId="1F3D8AA8" w14:textId="6B7B7652" w:rsidR="000037DE" w:rsidRPr="00B47DFB" w:rsidRDefault="003658BF">
      <w:pPr>
        <w:jc w:val="both"/>
        <w:rPr>
          <w:rFonts w:ascii="Calibri Light" w:hAnsi="Calibri Light" w:cs="Calibri Light"/>
        </w:rPr>
      </w:pPr>
      <w:r w:rsidRPr="00B47DFB">
        <w:rPr>
          <w:rFonts w:ascii="Calibri Light" w:hAnsi="Calibri Light" w:cs="Calibri Light"/>
        </w:rPr>
        <w:t xml:space="preserve">   </w:t>
      </w:r>
      <w:proofErr w:type="spellStart"/>
      <w:r w:rsidRPr="00B47DFB">
        <w:rPr>
          <w:rFonts w:ascii="Calibri Light" w:hAnsi="Calibri Light" w:cs="Calibri Light"/>
        </w:rPr>
        <w:t>Telefon</w:t>
      </w:r>
      <w:proofErr w:type="spellEnd"/>
      <w:r w:rsidRPr="00B47DFB">
        <w:rPr>
          <w:rFonts w:ascii="Calibri Light" w:hAnsi="Calibri Light" w:cs="Calibri Light"/>
        </w:rPr>
        <w:t xml:space="preserve">: </w:t>
      </w:r>
      <w:r w:rsidR="00B47DFB">
        <w:rPr>
          <w:rFonts w:ascii="Calibri Light" w:hAnsi="Calibri Light" w:cs="Calibri Light"/>
        </w:rPr>
        <w:t>+3725022161</w:t>
      </w:r>
    </w:p>
    <w:p w14:paraId="16FD1431" w14:textId="77777777" w:rsidR="000037DE" w:rsidRPr="00B47DFB" w:rsidRDefault="000037DE">
      <w:pPr>
        <w:rPr>
          <w:rFonts w:ascii="Calibri Light" w:hAnsi="Calibri Light" w:cs="Calibri Light"/>
        </w:rPr>
      </w:pPr>
    </w:p>
    <w:p w14:paraId="05FC6862" w14:textId="77777777" w:rsidR="000037DE" w:rsidRPr="00B47DFB" w:rsidRDefault="003658BF">
      <w:pPr>
        <w:jc w:val="both"/>
        <w:rPr>
          <w:rFonts w:ascii="Calibri Light" w:hAnsi="Calibri Light" w:cs="Calibri Light"/>
        </w:rPr>
      </w:pPr>
      <w:r w:rsidRPr="00B47DFB">
        <w:rPr>
          <w:rFonts w:ascii="Calibri Light" w:hAnsi="Calibri Light" w:cs="Calibri Light"/>
          <w:b/>
        </w:rPr>
        <w:t>Volituse ulatus:</w:t>
      </w:r>
    </w:p>
    <w:p w14:paraId="3F3D1D24" w14:textId="77777777" w:rsidR="000037DE" w:rsidRPr="00B47DFB" w:rsidRDefault="000037DE">
      <w:pPr>
        <w:rPr>
          <w:rFonts w:ascii="Calibri Light" w:hAnsi="Calibri Light" w:cs="Calibri Light"/>
        </w:rPr>
      </w:pPr>
    </w:p>
    <w:p w14:paraId="2693C7FE" w14:textId="77777777" w:rsidR="000037DE" w:rsidRPr="00B47DFB" w:rsidRDefault="003658BF">
      <w:pPr>
        <w:jc w:val="both"/>
        <w:rPr>
          <w:rFonts w:ascii="Calibri Light" w:hAnsi="Calibri Light" w:cs="Calibri Light"/>
        </w:rPr>
      </w:pPr>
      <w:r w:rsidRPr="00B47DFB">
        <w:rPr>
          <w:rFonts w:ascii="Calibri Light" w:hAnsi="Calibri Light" w:cs="Calibri Light"/>
        </w:rPr>
        <w:t>1. Esitada avaldusi ja taotlusi (sh X-tee teenustega seotud liitumised, kasutaja- ja õiguste haldus, teenuse avamine või sulgemine, muudatused, lisatingimused).</w:t>
      </w:r>
    </w:p>
    <w:p w14:paraId="0E6C33EB" w14:textId="77777777" w:rsidR="000037DE" w:rsidRPr="00B47DFB" w:rsidRDefault="003658BF">
      <w:pPr>
        <w:jc w:val="both"/>
        <w:rPr>
          <w:rFonts w:ascii="Calibri Light" w:hAnsi="Calibri Light" w:cs="Calibri Light"/>
        </w:rPr>
      </w:pPr>
      <w:r w:rsidRPr="00B47DFB">
        <w:rPr>
          <w:rFonts w:ascii="Calibri Light" w:hAnsi="Calibri Light" w:cs="Calibri Light"/>
        </w:rPr>
        <w:t>2. Allkirjastada kõik avaldused, taotlused, lepingud ja muud dokumendid, mis on vajalikud X-tee ja muude elektrooniliste andmevahetusteenuste kasutuselevõtuks ja haldamiseks.</w:t>
      </w:r>
    </w:p>
    <w:p w14:paraId="68106D46" w14:textId="77777777" w:rsidR="000037DE" w:rsidRPr="00B47DFB" w:rsidRDefault="003658BF">
      <w:pPr>
        <w:jc w:val="both"/>
        <w:rPr>
          <w:rFonts w:ascii="Calibri Light" w:hAnsi="Calibri Light" w:cs="Calibri Light"/>
        </w:rPr>
      </w:pPr>
      <w:r w:rsidRPr="00B47DFB">
        <w:rPr>
          <w:rFonts w:ascii="Calibri Light" w:hAnsi="Calibri Light" w:cs="Calibri Light"/>
        </w:rPr>
        <w:t>3. Viia sisse muudatusi esitatud avaldustesse, liitumisdokumentidesse ja teenuse seadistustesse (sh täpsustused, parandused, täiendused).</w:t>
      </w:r>
    </w:p>
    <w:p w14:paraId="593D0B64" w14:textId="77777777" w:rsidR="000037DE" w:rsidRPr="00B47DFB" w:rsidRDefault="003658BF">
      <w:pPr>
        <w:jc w:val="both"/>
        <w:rPr>
          <w:rFonts w:ascii="Calibri Light" w:hAnsi="Calibri Light" w:cs="Calibri Light"/>
        </w:rPr>
      </w:pPr>
      <w:r w:rsidRPr="00B47DFB">
        <w:rPr>
          <w:rFonts w:ascii="Calibri Light" w:hAnsi="Calibri Light" w:cs="Calibri Light"/>
        </w:rPr>
        <w:t>4. Esindada klienti kõigis X-tee ja muude sarnaste e-teenustega seotud küsimustes, sh suhelda teenusepakkujate, riigiasutuste ja teenuse haldajatega ning esitada selgitusi ja kinnitusi.</w:t>
      </w:r>
    </w:p>
    <w:p w14:paraId="15EAE9ED" w14:textId="77777777" w:rsidR="000037DE" w:rsidRPr="00B47DFB" w:rsidRDefault="003658BF">
      <w:pPr>
        <w:jc w:val="both"/>
        <w:rPr>
          <w:rFonts w:ascii="Calibri Light" w:hAnsi="Calibri Light" w:cs="Calibri Light"/>
        </w:rPr>
      </w:pPr>
      <w:r w:rsidRPr="00B47DFB">
        <w:rPr>
          <w:rFonts w:ascii="Calibri Light" w:hAnsi="Calibri Light" w:cs="Calibri Light"/>
        </w:rPr>
        <w:t>5. Teha kõiki toiminguid X-tee iseteeninduskeskkonnas või analoogses e-keskkonnas, sh kasutajate ja õiguste haldus ning teenuste haldamine.</w:t>
      </w:r>
    </w:p>
    <w:p w14:paraId="701CE078" w14:textId="77777777" w:rsidR="000037DE" w:rsidRPr="00B47DFB" w:rsidRDefault="000037DE">
      <w:pPr>
        <w:rPr>
          <w:rFonts w:ascii="Calibri Light" w:hAnsi="Calibri Light" w:cs="Calibri Light"/>
        </w:rPr>
      </w:pPr>
    </w:p>
    <w:p w14:paraId="1EDC3E5A" w14:textId="77777777" w:rsidR="000037DE" w:rsidRPr="00B47DFB" w:rsidRDefault="003658BF">
      <w:pPr>
        <w:jc w:val="both"/>
        <w:rPr>
          <w:rFonts w:ascii="Calibri Light" w:hAnsi="Calibri Light" w:cs="Calibri Light"/>
        </w:rPr>
      </w:pPr>
      <w:r w:rsidRPr="00B47DFB">
        <w:rPr>
          <w:rFonts w:ascii="Calibri Light" w:hAnsi="Calibri Light" w:cs="Calibri Light"/>
        </w:rPr>
        <w:t>Volikiri on antud edasivolitamise õigusega.</w:t>
      </w:r>
    </w:p>
    <w:p w14:paraId="0250C5C3" w14:textId="77777777" w:rsidR="000037DE" w:rsidRPr="00B47DFB" w:rsidRDefault="000037DE">
      <w:pPr>
        <w:rPr>
          <w:rFonts w:ascii="Calibri Light" w:hAnsi="Calibri Light" w:cs="Calibri Light"/>
        </w:rPr>
      </w:pPr>
    </w:p>
    <w:p w14:paraId="6FBF6CC1" w14:textId="77777777" w:rsidR="000037DE" w:rsidRPr="00B47DFB" w:rsidRDefault="003658BF">
      <w:pPr>
        <w:jc w:val="both"/>
        <w:rPr>
          <w:rFonts w:ascii="Calibri Light" w:hAnsi="Calibri Light" w:cs="Calibri Light"/>
        </w:rPr>
      </w:pPr>
      <w:r w:rsidRPr="00B47DFB">
        <w:rPr>
          <w:rFonts w:ascii="Calibri Light" w:hAnsi="Calibri Light" w:cs="Calibri Light"/>
          <w:b/>
        </w:rPr>
        <w:t>Kehtivus:</w:t>
      </w:r>
    </w:p>
    <w:p w14:paraId="1DBC1AAF" w14:textId="4A67C9AC" w:rsidR="000037DE" w:rsidRPr="00B47DFB" w:rsidRDefault="003658BF">
      <w:pPr>
        <w:jc w:val="both"/>
        <w:rPr>
          <w:rFonts w:ascii="Calibri Light" w:hAnsi="Calibri Light" w:cs="Calibri Light"/>
        </w:rPr>
      </w:pPr>
      <w:proofErr w:type="spellStart"/>
      <w:r w:rsidRPr="00B47DFB">
        <w:rPr>
          <w:rFonts w:ascii="Calibri Light" w:hAnsi="Calibri Light" w:cs="Calibri Light"/>
        </w:rPr>
        <w:t>Käesolev</w:t>
      </w:r>
      <w:proofErr w:type="spellEnd"/>
      <w:r w:rsidRPr="00B47DFB">
        <w:rPr>
          <w:rFonts w:ascii="Calibri Light" w:hAnsi="Calibri Light" w:cs="Calibri Light"/>
        </w:rPr>
        <w:t xml:space="preserve"> </w:t>
      </w:r>
      <w:proofErr w:type="spellStart"/>
      <w:r w:rsidRPr="00B47DFB">
        <w:rPr>
          <w:rFonts w:ascii="Calibri Light" w:hAnsi="Calibri Light" w:cs="Calibri Light"/>
        </w:rPr>
        <w:t>volikiri</w:t>
      </w:r>
      <w:proofErr w:type="spellEnd"/>
      <w:r w:rsidRPr="00B47DFB">
        <w:rPr>
          <w:rFonts w:ascii="Calibri Light" w:hAnsi="Calibri Light" w:cs="Calibri Light"/>
        </w:rPr>
        <w:t xml:space="preserve"> </w:t>
      </w:r>
      <w:proofErr w:type="spellStart"/>
      <w:r w:rsidRPr="00B47DFB">
        <w:rPr>
          <w:rFonts w:ascii="Calibri Light" w:hAnsi="Calibri Light" w:cs="Calibri Light"/>
        </w:rPr>
        <w:t>kehtib</w:t>
      </w:r>
      <w:proofErr w:type="spellEnd"/>
      <w:r w:rsidRPr="00B47DFB">
        <w:rPr>
          <w:rFonts w:ascii="Calibri Light" w:hAnsi="Calibri Light" w:cs="Calibri Light"/>
        </w:rPr>
        <w:t xml:space="preserve"> </w:t>
      </w:r>
      <w:proofErr w:type="spellStart"/>
      <w:r w:rsidRPr="00B47DFB">
        <w:rPr>
          <w:rFonts w:ascii="Calibri Light" w:hAnsi="Calibri Light" w:cs="Calibri Light"/>
        </w:rPr>
        <w:t>tähtaja</w:t>
      </w:r>
      <w:r w:rsidR="007E249A">
        <w:rPr>
          <w:rFonts w:ascii="Calibri Light" w:hAnsi="Calibri Light" w:cs="Calibri Light"/>
        </w:rPr>
        <w:t>tuna</w:t>
      </w:r>
      <w:proofErr w:type="spellEnd"/>
      <w:r w:rsidRPr="00B47DFB">
        <w:rPr>
          <w:rFonts w:ascii="Calibri Light" w:hAnsi="Calibri Light" w:cs="Calibri Light"/>
        </w:rPr>
        <w:t xml:space="preserve"> </w:t>
      </w:r>
      <w:proofErr w:type="spellStart"/>
      <w:r w:rsidRPr="00B47DFB">
        <w:rPr>
          <w:rFonts w:ascii="Calibri Light" w:hAnsi="Calibri Light" w:cs="Calibri Light"/>
        </w:rPr>
        <w:t>volikirja</w:t>
      </w:r>
      <w:proofErr w:type="spellEnd"/>
      <w:r w:rsidRPr="00B47DFB">
        <w:rPr>
          <w:rFonts w:ascii="Calibri Light" w:hAnsi="Calibri Light" w:cs="Calibri Light"/>
        </w:rPr>
        <w:t xml:space="preserve"> </w:t>
      </w:r>
      <w:proofErr w:type="spellStart"/>
      <w:r w:rsidRPr="00B47DFB">
        <w:rPr>
          <w:rFonts w:ascii="Calibri Light" w:hAnsi="Calibri Light" w:cs="Calibri Light"/>
        </w:rPr>
        <w:t>allkirjastamise</w:t>
      </w:r>
      <w:proofErr w:type="spellEnd"/>
      <w:r w:rsidRPr="00B47DFB">
        <w:rPr>
          <w:rFonts w:ascii="Calibri Light" w:hAnsi="Calibri Light" w:cs="Calibri Light"/>
        </w:rPr>
        <w:t xml:space="preserve"> </w:t>
      </w:r>
      <w:proofErr w:type="spellStart"/>
      <w:r w:rsidRPr="00B47DFB">
        <w:rPr>
          <w:rFonts w:ascii="Calibri Light" w:hAnsi="Calibri Light" w:cs="Calibri Light"/>
        </w:rPr>
        <w:t>hetkest</w:t>
      </w:r>
      <w:proofErr w:type="spellEnd"/>
      <w:r w:rsidRPr="00B47DFB">
        <w:rPr>
          <w:rFonts w:ascii="Calibri Light" w:hAnsi="Calibri Light" w:cs="Calibri Light"/>
        </w:rPr>
        <w:t>,</w:t>
      </w:r>
      <w:r w:rsidR="007E249A">
        <w:rPr>
          <w:rFonts w:ascii="Calibri Light" w:hAnsi="Calibri Light" w:cs="Calibri Light"/>
        </w:rPr>
        <w:t xml:space="preserve"> </w:t>
      </w:r>
      <w:proofErr w:type="spellStart"/>
      <w:r w:rsidR="007E249A">
        <w:rPr>
          <w:rFonts w:ascii="Calibri Light" w:hAnsi="Calibri Light" w:cs="Calibri Light"/>
        </w:rPr>
        <w:t>või</w:t>
      </w:r>
      <w:proofErr w:type="spellEnd"/>
      <w:r w:rsidR="007E249A">
        <w:rPr>
          <w:rFonts w:ascii="Calibri Light" w:hAnsi="Calibri Light" w:cs="Calibri Light"/>
        </w:rPr>
        <w:t xml:space="preserve"> </w:t>
      </w:r>
      <w:proofErr w:type="spellStart"/>
      <w:r w:rsidR="007E249A">
        <w:rPr>
          <w:rFonts w:ascii="Calibri Light" w:hAnsi="Calibri Light" w:cs="Calibri Light"/>
        </w:rPr>
        <w:t>volituse</w:t>
      </w:r>
      <w:proofErr w:type="spellEnd"/>
      <w:r w:rsidR="007E249A">
        <w:rPr>
          <w:rFonts w:ascii="Calibri Light" w:hAnsi="Calibri Light" w:cs="Calibri Light"/>
        </w:rPr>
        <w:t xml:space="preserve"> tagasivõtmiseni</w:t>
      </w:r>
      <w:r w:rsidRPr="00B47DFB">
        <w:rPr>
          <w:rFonts w:ascii="Calibri Light" w:hAnsi="Calibri Light" w:cs="Calibri Light"/>
        </w:rPr>
        <w:t>.</w:t>
      </w:r>
    </w:p>
    <w:p w14:paraId="54586BA3" w14:textId="77777777" w:rsidR="000037DE" w:rsidRPr="00B47DFB" w:rsidRDefault="000037DE">
      <w:pPr>
        <w:rPr>
          <w:rFonts w:ascii="Calibri Light" w:hAnsi="Calibri Light" w:cs="Calibri Light"/>
        </w:rPr>
      </w:pPr>
    </w:p>
    <w:p w14:paraId="5F2631AB" w14:textId="77777777" w:rsidR="000037DE" w:rsidRPr="00B47DFB" w:rsidRDefault="000037DE">
      <w:pPr>
        <w:rPr>
          <w:rFonts w:ascii="Calibri Light" w:hAnsi="Calibri Light" w:cs="Calibri Light"/>
        </w:rPr>
      </w:pPr>
    </w:p>
    <w:p w14:paraId="574C44B6" w14:textId="77777777" w:rsidR="000037DE" w:rsidRPr="00B47DFB" w:rsidRDefault="003658BF">
      <w:pPr>
        <w:jc w:val="both"/>
        <w:rPr>
          <w:rFonts w:ascii="Calibri Light" w:hAnsi="Calibri Light" w:cs="Calibri Light"/>
        </w:rPr>
      </w:pPr>
      <w:r w:rsidRPr="00B47DFB">
        <w:rPr>
          <w:rFonts w:ascii="Calibri Light" w:hAnsi="Calibri Light" w:cs="Calibri Light"/>
        </w:rPr>
        <w:t>Kohtutäitur Marek Laanemets</w:t>
      </w:r>
    </w:p>
    <w:p w14:paraId="0465794E" w14:textId="109C27D7" w:rsidR="000037DE" w:rsidRPr="00B47DFB" w:rsidRDefault="000037DE">
      <w:pPr>
        <w:jc w:val="both"/>
        <w:rPr>
          <w:rFonts w:ascii="Calibri Light" w:hAnsi="Calibri Light" w:cs="Calibri Light"/>
        </w:rPr>
      </w:pPr>
    </w:p>
    <w:p w14:paraId="43EB6852" w14:textId="77777777" w:rsidR="000037DE" w:rsidRPr="00B47DFB" w:rsidRDefault="003658BF">
      <w:pPr>
        <w:jc w:val="both"/>
        <w:rPr>
          <w:rFonts w:ascii="Calibri Light" w:hAnsi="Calibri Light" w:cs="Calibri Light"/>
        </w:rPr>
      </w:pPr>
      <w:r w:rsidRPr="00B47DFB">
        <w:rPr>
          <w:rFonts w:ascii="Calibri Light" w:hAnsi="Calibri Light" w:cs="Calibri Light"/>
        </w:rPr>
        <w:t>(allkirjastatud digitaalselt)</w:t>
      </w:r>
    </w:p>
    <w:sectPr w:rsidR="000037DE" w:rsidRPr="00B47DFB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17673565">
    <w:abstractNumId w:val="8"/>
  </w:num>
  <w:num w:numId="2" w16cid:durableId="321586525">
    <w:abstractNumId w:val="6"/>
  </w:num>
  <w:num w:numId="3" w16cid:durableId="719668721">
    <w:abstractNumId w:val="5"/>
  </w:num>
  <w:num w:numId="4" w16cid:durableId="998918729">
    <w:abstractNumId w:val="4"/>
  </w:num>
  <w:num w:numId="5" w16cid:durableId="625354569">
    <w:abstractNumId w:val="7"/>
  </w:num>
  <w:num w:numId="6" w16cid:durableId="2037464994">
    <w:abstractNumId w:val="3"/>
  </w:num>
  <w:num w:numId="7" w16cid:durableId="148405346">
    <w:abstractNumId w:val="2"/>
  </w:num>
  <w:num w:numId="8" w16cid:durableId="339355262">
    <w:abstractNumId w:val="1"/>
  </w:num>
  <w:num w:numId="9" w16cid:durableId="6780475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037DE"/>
    <w:rsid w:val="00034616"/>
    <w:rsid w:val="0006063C"/>
    <w:rsid w:val="0015074B"/>
    <w:rsid w:val="001D0D5D"/>
    <w:rsid w:val="0029639D"/>
    <w:rsid w:val="00326F90"/>
    <w:rsid w:val="003658BF"/>
    <w:rsid w:val="007E249A"/>
    <w:rsid w:val="00AA1D8D"/>
    <w:rsid w:val="00B47730"/>
    <w:rsid w:val="00B47DFB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41A5E5"/>
  <w14:defaultImageDpi w14:val="300"/>
  <w15:docId w15:val="{8726C03C-7237-4C13-A0A4-D0F60CE06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Tanel Teimann</cp:lastModifiedBy>
  <cp:revision>2</cp:revision>
  <dcterms:created xsi:type="dcterms:W3CDTF">2026-02-25T11:21:00Z</dcterms:created>
  <dcterms:modified xsi:type="dcterms:W3CDTF">2026-02-25T11:21:00Z</dcterms:modified>
  <cp:category/>
</cp:coreProperties>
</file>